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Waschküche</w:t>
            </w:r>
          </w:p>
          <w:p>
            <w:pPr>
              <w:spacing w:before="0" w:after="0" w:line="240" w:lineRule="auto"/>
            </w:pPr>
            <w:r>
              <w:t>Erdgeschoss</w:t>
            </w:r>
          </w:p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Floorflex Kleber bituminös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32829497" name="3e2346f0-d991-11f0-b9f0-0171f836fa3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12839772" name="3e2346f0-d991-11f0-b9f0-0171f836fa39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Waschküche</w:t>
            </w:r>
          </w:p>
          <w:p>
            <w:pPr>
              <w:spacing w:before="0" w:after="0" w:line="240" w:lineRule="auto"/>
            </w:pPr>
            <w:r>
              <w:t>Erdgeschoss</w:t>
            </w:r>
          </w:p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Sockelleiste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22245031" name="af13c880-d991-11f0-b9f0-0171f836fa3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57063934" name="af13c880-d991-11f0-b9f0-0171f836fa39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Zimmer</w:t>
            </w:r>
          </w:p>
          <w:p>
            <w:pPr>
              <w:spacing w:before="0" w:after="0" w:line="240" w:lineRule="auto"/>
            </w:pPr>
            <w:r>
              <w:t>Obergeschoss</w:t>
            </w:r>
          </w:p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291146030" name="98842cd0-d99c-11f0-b9f0-0171f836fa3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62692304" name="98842cd0-d99c-11f0-b9f0-0171f836fa39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Fassade</w:t>
            </w:r>
          </w:p>
          <w:p>
            <w:pPr>
              <w:spacing w:before="0" w:after="0" w:line="240" w:lineRule="auto"/>
            </w:pPr>
            <w:r>
              <w:t>Obergeschoss</w:t>
            </w:r>
          </w:p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229611929" name="297a2910-d99d-11f0-b9f0-0171f836fa3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8395107" name="297a2910-d99d-11f0-b9f0-0171f836fa39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Zimmer</w:t>
            </w:r>
          </w:p>
          <w:p>
            <w:pPr>
              <w:spacing w:before="0" w:after="0" w:line="240" w:lineRule="auto"/>
            </w:pPr>
            <w:r>
              <w:t>Erdgeschoss</w:t>
            </w:r>
          </w:p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01867249" name="82f35390-d993-11f0-b9f0-0171f836fa3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55011253" name="82f35390-d993-11f0-b9f0-0171f836fa39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Zimmer</w:t>
            </w:r>
          </w:p>
          <w:p>
            <w:pPr>
              <w:spacing w:before="0" w:after="0" w:line="240" w:lineRule="auto"/>
            </w:pPr>
            <w:r>
              <w:t>Erdgeschoss</w:t>
            </w:r>
          </w:p>
          <w:p>
            <w:pPr>
              <w:spacing w:before="0" w:after="0" w:line="240" w:lineRule="auto"/>
            </w:pPr>
            <w:r>
              <w:t>Decke</w:t>
            </w:r>
          </w:p>
        </w:tc>
        <w:tc>
          <w:p>
            <w:pPr>
              <w:spacing w:before="0" w:after="0" w:line="240" w:lineRule="auto"/>
            </w:pPr>
            <w:r>
              <w:t>Decke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1445689" name="df665190-d993-11f0-b9f0-0171f836fa3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50777344" name="df665190-d993-11f0-b9f0-0171f836fa39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Küche</w:t>
            </w:r>
          </w:p>
          <w:p>
            <w:pPr>
              <w:spacing w:before="0" w:after="0" w:line="240" w:lineRule="auto"/>
            </w:pPr>
            <w:r>
              <w:t>Decke</w:t>
            </w:r>
          </w:p>
        </w:tc>
        <w:tc>
          <w:p>
            <w:pPr>
              <w:spacing w:before="0" w:after="0" w:line="240" w:lineRule="auto"/>
            </w:pPr>
            <w:r>
              <w:t>Decke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611435806" name="cc1502e0-d99c-11f0-b9f0-0171f836fa3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36162261" name="cc1502e0-d99c-11f0-b9f0-0171f836fa39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Dusche WC</w:t>
            </w:r>
          </w:p>
          <w:p>
            <w:pPr>
              <w:spacing w:before="0" w:after="0" w:line="240" w:lineRule="auto"/>
            </w:pPr>
            <w:r>
              <w:t>Erdgeschoss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Plattenkleber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15336558" name="e0bceb70-d994-11f0-b9f0-0171f836fa3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00773502" name="e0bceb70-d994-11f0-b9f0-0171f836fa39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Treppe</w:t>
            </w:r>
          </w:p>
          <w:p>
            <w:pPr>
              <w:spacing w:before="0" w:after="0" w:line="240" w:lineRule="auto"/>
            </w:pPr>
            <w:r>
              <w:t>Obergeschoss</w:t>
            </w:r>
          </w:p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Plattenkleber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322248" name="1d9f8cd0-d997-11f0-b9f0-0171f836fa3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28001677" name="1d9f8cd0-d997-11f0-b9f0-0171f836fa39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Dusche WC</w:t>
            </w:r>
          </w:p>
          <w:p>
            <w:pPr>
              <w:spacing w:before="0" w:after="0" w:line="240" w:lineRule="auto"/>
            </w:pPr>
            <w:r>
              <w:t>Erdgeschoss</w:t>
            </w:r>
          </w:p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Plattenkleber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65442895" name="30c840b0-d995-11f0-b9f0-0171f836fa3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93438694" name="30c840b0-d995-11f0-b9f0-0171f836fa39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Treppe</w:t>
            </w:r>
          </w:p>
          <w:p>
            <w:pPr>
              <w:spacing w:before="0" w:after="0" w:line="240" w:lineRule="auto"/>
            </w:pPr>
            <w:r>
              <w:t>Obergeschoss</w:t>
            </w:r>
          </w:p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Sockelleiste</w:t>
            </w:r>
          </w:p>
        </w:tc>
        <w:tc>
          <w:p>
            <w:pPr>
              <w:spacing w:before="0" w:after="0" w:line="240" w:lineRule="auto"/>
            </w:pPr>
            <w:r>
              <w:t>Plattenkleber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231228463" name="72597600-d997-11f0-b9f0-0171f836fa3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27538517" name="72597600-d997-11f0-b9f0-0171f836fa39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Treppe</w:t>
            </w:r>
          </w:p>
          <w:p>
            <w:pPr>
              <w:spacing w:before="0" w:after="0" w:line="240" w:lineRule="auto"/>
            </w:pPr>
            <w:r>
              <w:t>Obergeschoss</w:t>
            </w:r>
          </w:p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Glasstein</w:t>
            </w:r>
          </w:p>
        </w:tc>
        <w:tc>
          <w:p>
            <w:pPr>
              <w:spacing w:before="0" w:after="0" w:line="240" w:lineRule="auto"/>
            </w:pPr>
            <w:r>
              <w:t>Fugenmörtel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925112032" name="b40bb2c0-d997-11f0-b9f0-0171f836fa3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70155588" name="b40bb2c0-d997-11f0-b9f0-0171f836fa39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Zimmer</w:t>
            </w:r>
          </w:p>
          <w:p>
            <w:pPr>
              <w:spacing w:before="0" w:after="0" w:line="240" w:lineRule="auto"/>
            </w:pPr>
            <w:r>
              <w:t>Obergeschoss</w:t>
            </w:r>
          </w:p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Parkett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187281613" name="4116bc60-d99c-11f0-b9f0-0171f836fa3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92488173" name="4116bc60-d99c-11f0-b9f0-0171f836fa39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Küche</w:t>
            </w:r>
          </w:p>
          <w:p>
            <w:pPr>
              <w:spacing w:before="0" w:after="0" w:line="240" w:lineRule="auto"/>
            </w:pPr>
            <w:r>
              <w:t>Obergeschoss</w:t>
            </w:r>
          </w:p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Sicherungskasten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572587641" name="677948e0-d99d-11f0-b9f0-0171f836fa3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35406551" name="677948e0-d99d-11f0-b9f0-0171f836fa39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Küche</w:t>
            </w:r>
          </w:p>
          <w:p>
            <w:pPr>
              <w:spacing w:before="0" w:after="0" w:line="240" w:lineRule="auto"/>
            </w:pPr>
            <w:r>
              <w:t>Obergeschoss</w:t>
            </w:r>
          </w:p>
          <w:p>
            <w:pPr>
              <w:spacing w:before="0" w:after="0" w:line="240" w:lineRule="auto"/>
            </w:pPr>
            <w:r>
              <w:t>Decke</w:t>
            </w:r>
          </w:p>
        </w:tc>
        <w:tc>
          <w:p>
            <w:pPr>
              <w:spacing w:before="0" w:after="0" w:line="240" w:lineRule="auto"/>
            </w:pPr>
            <w:r>
              <w:t>Platten geschraubt</w:t>
            </w:r>
          </w:p>
        </w:tc>
        <w:tc>
          <w:p>
            <w:pPr>
              <w:spacing w:before="0" w:after="0" w:line="240" w:lineRule="auto"/>
            </w:pPr>
            <w:r>
              <w:t>Deckenplatten Holz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65867919" name="b606d7c0-d99d-11f0-b9f0-0171f836fa3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93384742" name="b606d7c0-d99d-11f0-b9f0-0171f836fa39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Waschküche</w:t>
            </w:r>
          </w:p>
          <w:p>
            <w:pPr>
              <w:spacing w:before="0" w:after="0" w:line="240" w:lineRule="auto"/>
            </w:pPr>
            <w:r>
              <w:t>Erdgeschoss</w:t>
            </w:r>
          </w:p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33842757" name="facc6570-d991-11f0-b9f0-0171f836fa3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58968305" name="facc6570-d991-11f0-b9f0-0171f836fa39.jp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2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638</w:t>
          </w:r>
        </w:p>
        <w:p>
          <w:pPr>
            <w:spacing w:before="0" w:after="0"/>
          </w:pPr>
          <w:r>
            <w:t>DN 638 Lärchenwaldweg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media/document_image_rId17.jpeg" Type="http://schemas.openxmlformats.org/officeDocument/2006/relationships/image" Id="rId17"/>
    <Relationship Target="media/document_image_rId18.jpeg" Type="http://schemas.openxmlformats.org/officeDocument/2006/relationships/image" Id="rId18"/>
    <Relationship Target="media/document_image_rId19.jpeg" Type="http://schemas.openxmlformats.org/officeDocument/2006/relationships/image" Id="rId19"/>
    <Relationship Target="footer.xml" Type="http://schemas.openxmlformats.org/officeDocument/2006/relationships/footer" Id="rId2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